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F16A5" w:rsidRPr="00FC14F6" w:rsidRDefault="00FC14F6">
      <w:pPr>
        <w:pStyle w:val="aa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Количество контрольных работ по учебным предметам</w:t>
      </w:r>
      <w:r w:rsidR="00000000" w:rsidRPr="00FC14F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5–9 классы</w:t>
      </w:r>
    </w:p>
    <w:p w:rsidR="00AF16A5" w:rsidRPr="00FC14F6" w:rsidRDefault="00000000">
      <w:pPr>
        <w:pStyle w:val="1"/>
        <w:rPr>
          <w:rFonts w:ascii="Times New Roman" w:hAnsi="Times New Roman" w:cs="Times New Roman"/>
        </w:rPr>
      </w:pPr>
      <w:r w:rsidRPr="00FC14F6">
        <w:rPr>
          <w:rFonts w:ascii="Times New Roman" w:hAnsi="Times New Roman" w:cs="Times New Roman"/>
        </w:rPr>
        <w:t>5 класс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8/Повторение изученного в начальной школе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43/КР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57/Морфемика. Орфография.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62/ Сочинение. Устный рассказ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70/Лексикология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84/ Сочинение-описание картины.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100/Синтаксис и пунктуация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106/ Изложение выборочное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126/Имя существительное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134/ Сочинение-описание картины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140/ Имя прилагательное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148/ВПР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№166/ Глагол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Литература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32/КР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48/ Русская классика (письменный ответ, тесты, творческая работа)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88/ Сочинение "Любимая сказка Х.К. Андерсена"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96//ВПР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Родной (чеченский)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20/КР за 1 триместр 18/КР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30 Тест по теме "Синтаксис и пунктуация" №29 тест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41/КР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Урок№ 49/ Изложение 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Урок № 64/ ГКР    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Родная (чеченская) литература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19/КР 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35 Сочинение по произведению Х.Саракаева  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42/КР за 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53/ Тест по разделу "Литература </w:t>
      </w:r>
      <w:r w:rsidRPr="00FC14F6">
        <w:rPr>
          <w:rFonts w:ascii="Times New Roman" w:hAnsi="Times New Roman" w:cs="Times New Roman"/>
          <w:sz w:val="28"/>
          <w:szCs w:val="28"/>
        </w:rPr>
        <w:t>XX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века"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62/ГКР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Иностранный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Урок № 22/КР за 1 триместр 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Математика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43/Натуральные числа и нуль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52/КР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99/Обыкновенные дроби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105/КР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157/Десятичные дроби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158/Повторение основных понятий и методов курса 5 класса, обобщение знаний/ ВПР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162/ВПР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История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8/История Древнего мира. Первобытное общество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№20/Древний Египет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29/КР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41/Древний Восток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Упрк № 64/КР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96/ВПР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География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15/Изображения земной поверхности 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30/ ВПР (ГКР)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31/ 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Биология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8/Методы изучения живой природы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17/Многообразие живых организмов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29/ 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Изобразительное искусство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 Урок № 15 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Музыка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 Урок № 15/ГКР</w:t>
      </w:r>
      <w:r w:rsidRPr="00FC14F6">
        <w:rPr>
          <w:rFonts w:ascii="Times New Roman" w:hAnsi="Times New Roman" w:cs="Times New Roman"/>
          <w:sz w:val="28"/>
          <w:szCs w:val="28"/>
        </w:rPr>
        <w:br/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Труд (технология)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14/ Производство бумаги, история и современные технологии. Практическая работа  "Составление технологической карты выполнения изделия из бумаги"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44/Защита проекта "Изделие из текстильных материалов" 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Урок № 67 / "Защита проекта по робототехнике"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21/КР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43/КР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57/Итоговое письменное тестирование (ГКР)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58/Итоговое практическое тестирование (ГКР)</w:t>
      </w:r>
    </w:p>
    <w:p w:rsidR="00AF16A5" w:rsidRPr="00FC14F6" w:rsidRDefault="00000000">
      <w:pPr>
        <w:pStyle w:val="1"/>
        <w:rPr>
          <w:rFonts w:ascii="Times New Roman" w:hAnsi="Times New Roman" w:cs="Times New Roman"/>
        </w:rPr>
      </w:pPr>
      <w:r w:rsidRPr="00FC14F6">
        <w:rPr>
          <w:rFonts w:ascii="Times New Roman" w:hAnsi="Times New Roman" w:cs="Times New Roman"/>
        </w:rPr>
        <w:t>6 класс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9/ Диктант (Контрольная работа)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31/Контрольная работа по темам «Текст», «Функциональные разновидности языка»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42/Сочинение-описание природы и местности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45/«Лексикология. Культура речи»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62/Словообразование. Культура речи. Орфография.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74/Имя существительное.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Урок № 83/Изложение подробное(сжатое)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90/Сочинение-описание внешности человека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92/Имя прилагательное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108/КР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112/Имя числительное.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121/Сочинение-описание картины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156/ВПР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161/Глагол (диктант)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Литература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31/КР за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56/Герои произведений </w:t>
      </w:r>
      <w:r w:rsidRPr="00FC14F6">
        <w:rPr>
          <w:rFonts w:ascii="Times New Roman" w:hAnsi="Times New Roman" w:cs="Times New Roman"/>
          <w:sz w:val="28"/>
          <w:szCs w:val="28"/>
        </w:rPr>
        <w:t>XIX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в.Пписьменный ответ, тесты, творческая работа)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87/ВПР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Родной (чеченский)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 № 20/КР за 1 триместр 18/КР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28/ Сочинение -описание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Урок № 40/КР за 2 триместр 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49/ Тест по  теме "Числительное и местоимение"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№57/ Изложение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63/ГКР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Родная (чеченская) литература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19/КР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27/  Сочинение по произведению Х. Эдилова "Ненан безам"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41/КР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55/ Тест по разделу "Произведения чеченских писателей"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 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Иностранный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19/Взаимоотношения в семье и с друзьями. Семейные праздники. Внешность и характер человека (литературного персонажа)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Урок № 30/КР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47/Здоровый образ жизни: режим труда и отдыха, фитнес, сбалансированное питание.Покупки: одежда, обувь и продукты питания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58/Школа, школьная жизнь, школьная форма, изучаемые предметы, любимый предмет, правила поведения в школе.Переписка с иностранными сверстниками. </w:t>
      </w:r>
      <w:r w:rsidRPr="00FC14F6">
        <w:rPr>
          <w:rFonts w:ascii="Times New Roman" w:hAnsi="Times New Roman" w:cs="Times New Roman"/>
          <w:sz w:val="28"/>
          <w:szCs w:val="28"/>
        </w:rPr>
        <w:t>Каникулы в различное время года. Виды отдыха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65/КР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82/Школа, школьная жизнь, школьная форма, изучаемые предметы, любимый предмет, правила поведения в школе. </w:t>
      </w:r>
      <w:r w:rsidRPr="00FC14F6">
        <w:rPr>
          <w:rFonts w:ascii="Times New Roman" w:hAnsi="Times New Roman" w:cs="Times New Roman"/>
          <w:sz w:val="28"/>
          <w:szCs w:val="28"/>
        </w:rPr>
        <w:t>Переписка с иностранными сверстниками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98/ВПР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Математика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30/Натуральные числа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53/КР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69/Дроби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95/Выражения с буквами. Фигуры на плоскости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109/КР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135/Буквенные выражения. Положительные и отрицательные числа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159/ВПР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160/ВПР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История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8/Европа в раннее Средневековье, Мусульманская цивилизация в </w:t>
      </w:r>
      <w:r w:rsidRPr="00FC14F6">
        <w:rPr>
          <w:rFonts w:ascii="Times New Roman" w:hAnsi="Times New Roman" w:cs="Times New Roman"/>
          <w:sz w:val="28"/>
          <w:szCs w:val="28"/>
        </w:rPr>
        <w:t>VII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>—Х</w:t>
      </w:r>
      <w:r w:rsidRPr="00FC14F6">
        <w:rPr>
          <w:rFonts w:ascii="Times New Roman" w:hAnsi="Times New Roman" w:cs="Times New Roman"/>
          <w:sz w:val="28"/>
          <w:szCs w:val="28"/>
        </w:rPr>
        <w:t>I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вв.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28/КР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43/Великое переселение народов на территории современной России. </w:t>
      </w:r>
      <w:r w:rsidRPr="00FC14F6">
        <w:rPr>
          <w:rFonts w:ascii="Times New Roman" w:hAnsi="Times New Roman" w:cs="Times New Roman"/>
          <w:sz w:val="28"/>
          <w:szCs w:val="28"/>
        </w:rPr>
        <w:t>Государство Русь.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 56/КР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78/Русские земли в середине </w:t>
      </w:r>
      <w:r w:rsidRPr="00FC14F6">
        <w:rPr>
          <w:rFonts w:ascii="Times New Roman" w:hAnsi="Times New Roman" w:cs="Times New Roman"/>
          <w:sz w:val="28"/>
          <w:szCs w:val="28"/>
        </w:rPr>
        <w:t>XIII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— </w:t>
      </w:r>
      <w:r w:rsidRPr="00FC14F6">
        <w:rPr>
          <w:rFonts w:ascii="Times New Roman" w:hAnsi="Times New Roman" w:cs="Times New Roman"/>
          <w:sz w:val="28"/>
          <w:szCs w:val="28"/>
        </w:rPr>
        <w:t>XIV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в.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96/ВПР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География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15/ Атмосфера — воздушная оболочка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27/ВПР (ГКР)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28/ВПР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Биология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 8/Растительная клетка, химический состав и её жизнежеятельность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18/Строение и многообразие покрытосеменных растений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27/ВПР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Изобразительное искусство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 Урок № 15/ 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Музыка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 Урок № 15 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Труд (технология)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14/ Свойства металлов и сплавов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48/Защита проекта "Изделие из текстильных материалов"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Урок № 68 / Защита проекта по робототехнике. Мир профессий. Профессии в области робототехники: мобильный робототехник, робототехник в машиностроении и другие. </w:t>
      </w:r>
      <w:r w:rsidRPr="00FC14F6">
        <w:rPr>
          <w:rFonts w:ascii="Times New Roman" w:hAnsi="Times New Roman" w:cs="Times New Roman"/>
          <w:sz w:val="28"/>
          <w:szCs w:val="28"/>
        </w:rPr>
        <w:t>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21/КР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43/КР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57/Итоговое письменное тестирование (ГКР)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58/Итоговое практическое тестирование (ГКР)</w:t>
      </w:r>
    </w:p>
    <w:p w:rsidR="00AF16A5" w:rsidRPr="00FC14F6" w:rsidRDefault="00000000">
      <w:pPr>
        <w:pStyle w:val="1"/>
        <w:rPr>
          <w:rFonts w:ascii="Times New Roman" w:hAnsi="Times New Roman" w:cs="Times New Roman"/>
        </w:rPr>
      </w:pPr>
      <w:r w:rsidRPr="00FC14F6">
        <w:rPr>
          <w:rFonts w:ascii="Times New Roman" w:hAnsi="Times New Roman" w:cs="Times New Roman"/>
        </w:rPr>
        <w:t>7 класс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6/Контрольная работа / диктант с грамматическим заданием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Урок № 9/Сочинение на лингвистическую тему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18/Сочинение-рассуждение на тему "Милосердие"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25/Сочинение на тему "Нравственный выбор"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44/Сочинение (изложение)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48/Диктант с продолжением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58/Сочинение-описание картины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64/Контрольная работа по темам "Причастие" и "Деепричастие"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86/ Диктант с грамматическим заданием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125/ВПР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132/Контрольная работа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Литература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22/ 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35/Литература и история: изображение исторических событий в произведениях </w:t>
      </w:r>
      <w:r w:rsidRPr="00FC14F6">
        <w:rPr>
          <w:rFonts w:ascii="Times New Roman" w:hAnsi="Times New Roman" w:cs="Times New Roman"/>
          <w:sz w:val="28"/>
          <w:szCs w:val="28"/>
        </w:rPr>
        <w:t>XIX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века (письменный ответ, тесты, творческая работа)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41/Нужны ли сатирические произведения (сочинение-рассуждение)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59/ВПР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Родной (чеченский)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19/КР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28/ Изложение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42/КР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48/ Сочинение-описание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56 Тест по теме "Морфология и орфография"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Родная (чеченская) литература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№20/КР за 1 триместр №18/КР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27/ Сочинение по произведению А.Айдамирова "Мух</w:t>
      </w:r>
      <w:r w:rsidRPr="00FC14F6">
        <w:rPr>
          <w:rFonts w:ascii="Times New Roman" w:hAnsi="Times New Roman" w:cs="Times New Roman"/>
          <w:sz w:val="28"/>
          <w:szCs w:val="28"/>
        </w:rPr>
        <w:t>I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>ажарш"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41/КР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49/Сочинение по произведению Ш. Рашидова  "Ден весет"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lastRenderedPageBreak/>
        <w:t>Урок №57 Тест по разделу "Произведения чеченских писателей"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63/ГКР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Иностранный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22/КР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Алгебра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25/Рациональные числа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32/КР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52/Алгебраические выражения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72/Линейные уравнения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93/Координаты и графики функций/ВПР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94/ВПР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Геометрия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22/КР за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36/Треугольники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43/КР за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50/Параллельные прямые, сумма углов треугольника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64/Окружность и круг. Геометрические построения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66/ВПР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Вероятность и статистика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16/ Представление данных. Описательная статистика (КР за 1 полугодие)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№31/ВПР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Информатика 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Урок № 8/ КР 1 триместр 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Урок № 16/ КР за 2 триместр 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30/ВПР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История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5/Эпоха Великих географических открытий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28/КР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48/Россия в </w:t>
      </w:r>
      <w:r w:rsidRPr="00FC14F6">
        <w:rPr>
          <w:rFonts w:ascii="Times New Roman" w:hAnsi="Times New Roman" w:cs="Times New Roman"/>
          <w:sz w:val="28"/>
          <w:szCs w:val="28"/>
        </w:rPr>
        <w:t>XVI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в. 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95/История нашего края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97/ВПР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География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20/Атмосфера и климаты Земли.Мировой океан — основная часть гидросферы (КР за 1 триместр)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40/ Южные материки (КР за 2 триместр)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57/ ВПР (ГКР)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58/ 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Физика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20/Строение вещества. Механическое движение. Плотность вещества (КР за 1 триместр)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34/Контрольная работа по темам: «Механическое движение», «Масса, плотность», «Вес тела», «Графическое изображение сил», «Силы»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42/ Силы. Давление твердых тел, жидкостей и газов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65/ ВПР (ГКР)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65/  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Биология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8/Особенности строения и жизнедеятельность низших растений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18/Систематические группы растений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27/ВПР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Изобразительное искусство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15 / 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Музыка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 Урок № 15 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Труд (технология)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14/ Типы макетов. Выполнение эскиза макета (по выбору)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42/Защита проекта по теме "Технологии обработки пищевых продуктов"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Урок № 67 /Защита учебного проекта "Взаимодействие роботов"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21/КР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43/КР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57/Итоговое письменное тестирование (ГКР)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58/Итоговое практическое тестирование (ГКР)</w:t>
      </w:r>
    </w:p>
    <w:p w:rsidR="00AF16A5" w:rsidRPr="00FC14F6" w:rsidRDefault="00000000">
      <w:pPr>
        <w:pStyle w:val="1"/>
        <w:rPr>
          <w:rFonts w:ascii="Times New Roman" w:hAnsi="Times New Roman" w:cs="Times New Roman"/>
        </w:rPr>
      </w:pPr>
      <w:r w:rsidRPr="00FC14F6">
        <w:rPr>
          <w:rFonts w:ascii="Times New Roman" w:hAnsi="Times New Roman" w:cs="Times New Roman"/>
        </w:rPr>
        <w:t>8 класс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6/Контрольная работа /проверочная работа /диктант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16/Сочинение на тему "Дружба"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22/Изложение подробное(сжатое)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29/КР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38/Изложение подробное(сжатое)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52/ Словосочетание. Двусоставное предложение. Второстепенные члены предложние.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59/Сочинение-описание картины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74/Сочинение-рассуждение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87/ВПР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98/Предложения с обращениями, вводными и вставными конструкциями.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16/Сочинение по творчеству А.С.Пушкина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37/От древнерусской литературы до литературы </w:t>
      </w:r>
      <w:r w:rsidRPr="00FC14F6">
        <w:rPr>
          <w:rFonts w:ascii="Times New Roman" w:hAnsi="Times New Roman" w:cs="Times New Roman"/>
          <w:sz w:val="28"/>
          <w:szCs w:val="28"/>
        </w:rPr>
        <w:t>XIX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века (письменный ответ, тесты, творческая работа)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42/КР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57/Литература </w:t>
      </w:r>
      <w:r w:rsidRPr="00FC14F6">
        <w:rPr>
          <w:rFonts w:ascii="Times New Roman" w:hAnsi="Times New Roman" w:cs="Times New Roman"/>
          <w:sz w:val="28"/>
          <w:szCs w:val="28"/>
        </w:rPr>
        <w:t>XX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 (письменный ответ, тесты, творческая работа)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60/ВПР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Родной (чеченский)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№19/КР за 1 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Урок №27/Изложение 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№41 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№49/Сочинение-рассуждение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№55 Тест  по теме "Синтаксис и пунктуация"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№63/ГКР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Родная (чеченская) литература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20/КР за 1 триместр №18/КР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29/Сочинение по произведению М.Ясаева  "Хьоме йурт"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40/КР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50/ Сочинение по произведению С. Яшуркаева  "Маьрк</w:t>
      </w:r>
      <w:r w:rsidRPr="00FC14F6">
        <w:rPr>
          <w:rFonts w:ascii="Times New Roman" w:hAnsi="Times New Roman" w:cs="Times New Roman"/>
          <w:sz w:val="28"/>
          <w:szCs w:val="28"/>
        </w:rPr>
        <w:t>I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>аж-бодан т</w:t>
      </w:r>
      <w:r w:rsidRPr="00FC14F6">
        <w:rPr>
          <w:rFonts w:ascii="Times New Roman" w:hAnsi="Times New Roman" w:cs="Times New Roman"/>
          <w:sz w:val="28"/>
          <w:szCs w:val="28"/>
        </w:rPr>
        <w:t>I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>ехь к</w:t>
      </w:r>
      <w:r w:rsidRPr="00FC14F6">
        <w:rPr>
          <w:rFonts w:ascii="Times New Roman" w:hAnsi="Times New Roman" w:cs="Times New Roman"/>
          <w:sz w:val="28"/>
          <w:szCs w:val="28"/>
        </w:rPr>
        <w:t>I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>айн хьоькх"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№56 Тест  по  разделу "Произведения чеченских писателей"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62/ГКР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Иностранный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22/КР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 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Алгебра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27/Квадратные корни. Степени. Квадратный трехчлен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32/КР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Урок № 42/Алгебраическая дробь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57/Квадратные уравнения.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82/Неравенства. Системы уравнений.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92/ВПР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93/ВПР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Геометрия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12/Четырёхугольники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Уроки № 22/ КР за 1 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27/Подобные треугольники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41/Площадь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51/Теорема Пифагора и начала тригонометрии.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>Урок № 64/углы в окружности.Вписанные и описанные четырехугольники/ВПР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Вероятность и статистика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13/Статистика. Множества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16/ КР за 1 полугодие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33/ВПР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Информатика 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8/ 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16/ 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31/ 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История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№21/КР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  <w:lang w:val="ru-RU"/>
        </w:rPr>
      </w:pPr>
      <w:r w:rsidRPr="00FC14F6">
        <w:rPr>
          <w:rFonts w:ascii="Times New Roman" w:hAnsi="Times New Roman" w:cs="Times New Roman"/>
          <w:sz w:val="28"/>
          <w:szCs w:val="28"/>
          <w:lang w:val="ru-RU"/>
        </w:rPr>
        <w:t xml:space="preserve">Урок № 35/Россия в эпоху преобразований Петра </w:t>
      </w:r>
      <w:r w:rsidRPr="00FC14F6">
        <w:rPr>
          <w:rFonts w:ascii="Times New Roman" w:hAnsi="Times New Roman" w:cs="Times New Roman"/>
          <w:sz w:val="28"/>
          <w:szCs w:val="28"/>
        </w:rPr>
        <w:t>I</w:t>
      </w:r>
      <w:r w:rsidRPr="00FC14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42/КР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60/ВПР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№10/ 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20/ Человек в экономических отношениях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32/ 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География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30/Природа России (КР за 2 триместр)</w:t>
      </w:r>
      <w:r w:rsidRPr="00FC14F6">
        <w:rPr>
          <w:rFonts w:ascii="Times New Roman" w:hAnsi="Times New Roman" w:cs="Times New Roman"/>
          <w:sz w:val="28"/>
          <w:szCs w:val="28"/>
        </w:rPr>
        <w:br/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57-58/ ВПР (ГКР)</w:t>
      </w:r>
      <w:r w:rsidRPr="00FC14F6">
        <w:rPr>
          <w:rFonts w:ascii="Times New Roman" w:hAnsi="Times New Roman" w:cs="Times New Roman"/>
          <w:sz w:val="28"/>
          <w:szCs w:val="28"/>
        </w:rPr>
        <w:br/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64/Численность населения России. Территориальные особенности размещения населения России.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Физика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20/ Тепловые явления. Изменение агрегатных состояний вещества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43/ КПД теплового двигателя. Заряженные тела и их взаимодействие. Закон Ома для участка цепи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65/ ВПР(ГКР)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Химия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20/КР № 1 Вещества и химические реакции( 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39/КР № 2 Кислород. Водород. Вода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50/КР № 3 Основные классы неорганических соединений.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Урок № 59/ГКР/ВПР 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Биология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17/Строение и жизнедеятельность организма животного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40/ Членистоногие.Моллюски.Рыбы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56/ВПР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Основы безопасности и защиты Родины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Урок № 16/КР за 1 полугодие 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33/Итоговое письменное тестрование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Музыка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 Урок № 15/ 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Труд (технология)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16/Индивидуальный творческий проект "Прототип изделия из пластмассы (других материалов по выбору)"  (КР за 1 полугодие)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33/ Групповой учебный проект по модулю  "Робототехника"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16/КР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33/КР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43/Итоговое письменное тестирование (ГКР)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44/КР Итоговое практическое тестирование (ГКР)</w:t>
      </w:r>
    </w:p>
    <w:p w:rsidR="00AF16A5" w:rsidRPr="00FC14F6" w:rsidRDefault="00000000">
      <w:pPr>
        <w:pStyle w:val="1"/>
        <w:rPr>
          <w:rFonts w:ascii="Times New Roman" w:hAnsi="Times New Roman" w:cs="Times New Roman"/>
        </w:rPr>
      </w:pPr>
      <w:r w:rsidRPr="00FC14F6">
        <w:rPr>
          <w:rFonts w:ascii="Times New Roman" w:hAnsi="Times New Roman" w:cs="Times New Roman"/>
        </w:rPr>
        <w:t>9 класс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9/Основные орфографические и пунктуационные нормы.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14/Изложение подробное(сжатое)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23/Сочинение-рассуждение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26/КР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38/Сложносочинённое предложение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42/Сочинение-рассуждение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50/Контрольный диктант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66/ Сложноподчинённое предложение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87/ГКР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Литература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27/КР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49/От древнерусской литературы до литературы первой четверти XIX в.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66/КР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66/КР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88/ГКР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Родной (чеченский)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20/КР за 1 триместр 18/КР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Урок № 29/Сочинение-рассуждение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35/Контрольный диктант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44/КР за 2 триместр №42/КР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48/ Изложение (подробное/сжатое)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58/ 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Родная (чеченская) литература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9/КР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19/Сочинение по произведению М. Сулаева  "Лаьмнаша ца дицдо"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№28/ГКР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Иностранный язык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22/КР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58/ГКР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Алгебра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23/Уравнения с одной переменной.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32/КР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37/ Системы уравнений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53/ Неравенства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67/Функции.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84/Числовые последовательности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88/ГКР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Геометрия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16/ Решение треугольников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20/КР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26/Преобразование подобия. Метрические соотношения в окружности.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38/Векторы.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44/КР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58/ГКР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Вероятность и статистика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16/Представление данных Описательная статистика (КР за 1 полугодие)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29/ГКР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Информатика 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8/ 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16/ 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29/ 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История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20/КР за 1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36/Россия в первой половине XIX века.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Урок № 47/КР за 2 триместр 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68/Российская империя в XIX — начале XX века.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73/ГКР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7/Человек в политическом измерении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21/КР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29/ГКР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География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16/Металлургический комплекс. Машиностроительный комплекс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31/ Инфраструктурный комплекс.(КР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53/ Западный макрорегион (Европейская часть) России.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657ГКР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Физика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21/Механическое движение. Взаимодействие тел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48/Законы сохранения. Механические колебания и волны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73/ 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lastRenderedPageBreak/>
        <w:t>Химия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5/КР № 1 Повторение и углубление знаний основных разделов курса 8 класса.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17/КР № 2 Электролитическая диссоциация. Химические реакции в растворах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42/КР № 3 Важнейшие неметаллы и их соединения 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56/КР № 4 Важнейшие металлы и их соединения.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Биология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18/Опора и движение (КР за 1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40/Питание и пищеварение. Обмен веществ и превращение энергии.(КР за 2 триместр)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57/ ГКР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Основы безопасности и защиты Родины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 xml:space="preserve">Урок № 16/КР за 1 полугодие 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29/Итоговое практическое тестрование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Труд (технология)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Индивидуальный творческий (учебный) проект по модулю 3D-моделирование, прототипирование, макетирование: обоснование проекта, разработка проекта  (КР за 1 полугодие)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28/ Групповой учебно-технический проект по теме:  "Интернет вещей: презентация и защита проекта" (ГКР)</w:t>
      </w:r>
    </w:p>
    <w:p w:rsidR="00AF16A5" w:rsidRPr="00FC14F6" w:rsidRDefault="00000000">
      <w:pPr>
        <w:pStyle w:val="21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21/КР за 2 триместр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28/Итоговое письменное тестирование (ГКР)</w:t>
      </w:r>
    </w:p>
    <w:p w:rsidR="00AF16A5" w:rsidRPr="00FC14F6" w:rsidRDefault="00000000">
      <w:pPr>
        <w:pStyle w:val="a0"/>
        <w:rPr>
          <w:rFonts w:ascii="Times New Roman" w:hAnsi="Times New Roman" w:cs="Times New Roman"/>
          <w:sz w:val="28"/>
          <w:szCs w:val="28"/>
        </w:rPr>
      </w:pPr>
      <w:r w:rsidRPr="00FC14F6">
        <w:rPr>
          <w:rFonts w:ascii="Times New Roman" w:hAnsi="Times New Roman" w:cs="Times New Roman"/>
          <w:sz w:val="28"/>
          <w:szCs w:val="28"/>
        </w:rPr>
        <w:t>Урок № 29/Итоговое практическое тестирование (ГКР)</w:t>
      </w:r>
    </w:p>
    <w:sectPr w:rsidR="00AF16A5" w:rsidRPr="00FC14F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85441945">
    <w:abstractNumId w:val="8"/>
  </w:num>
  <w:num w:numId="2" w16cid:durableId="2057271351">
    <w:abstractNumId w:val="6"/>
  </w:num>
  <w:num w:numId="3" w16cid:durableId="1731148146">
    <w:abstractNumId w:val="5"/>
  </w:num>
  <w:num w:numId="4" w16cid:durableId="1503860850">
    <w:abstractNumId w:val="4"/>
  </w:num>
  <w:num w:numId="5" w16cid:durableId="1894384707">
    <w:abstractNumId w:val="7"/>
  </w:num>
  <w:num w:numId="6" w16cid:durableId="1166942031">
    <w:abstractNumId w:val="3"/>
  </w:num>
  <w:num w:numId="7" w16cid:durableId="322469665">
    <w:abstractNumId w:val="2"/>
  </w:num>
  <w:num w:numId="8" w16cid:durableId="1142625348">
    <w:abstractNumId w:val="1"/>
  </w:num>
  <w:num w:numId="9" w16cid:durableId="535775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7D0E45"/>
    <w:rsid w:val="00AA1D8D"/>
    <w:rsid w:val="00AF16A5"/>
    <w:rsid w:val="00B47730"/>
    <w:rsid w:val="00CB0664"/>
    <w:rsid w:val="00FC14F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FE8BB"/>
  <w14:defaultImageDpi w14:val="300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2397</Words>
  <Characters>13665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Alexandra</cp:lastModifiedBy>
  <cp:revision>2</cp:revision>
  <dcterms:created xsi:type="dcterms:W3CDTF">2025-09-18T09:42:00Z</dcterms:created>
  <dcterms:modified xsi:type="dcterms:W3CDTF">2025-09-18T09:42:00Z</dcterms:modified>
  <cp:category/>
</cp:coreProperties>
</file>